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5965CF" w:rsidP="00573FD3">
      <w:pPr>
        <w:pStyle w:val="Tytu"/>
        <w:tabs>
          <w:tab w:val="left" w:pos="851"/>
        </w:tabs>
        <w:spacing w:line="36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b/>
          <w:color w:val="215868"/>
          <w:sz w:val="48"/>
          <w:szCs w:val="48"/>
        </w:rPr>
        <w:t>Zadani</w:t>
      </w:r>
      <w:r w:rsidR="00573FD3">
        <w:rPr>
          <w:b/>
          <w:color w:val="215868"/>
          <w:sz w:val="48"/>
          <w:szCs w:val="48"/>
        </w:rPr>
        <w:t>e</w:t>
      </w:r>
    </w:p>
    <w:p w:rsidR="006E6451" w:rsidRPr="006E6451" w:rsidRDefault="007A369E" w:rsidP="006E6451">
      <w:pPr>
        <w:pStyle w:val="Tytu"/>
        <w:numPr>
          <w:ilvl w:val="0"/>
          <w:numId w:val="42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>Ile jest liczb naturalnych</w:t>
      </w:r>
      <w:r w:rsidR="00463079">
        <w:rPr>
          <w:color w:val="215868"/>
          <w:sz w:val="28"/>
          <w:szCs w:val="28"/>
        </w:rPr>
        <w:t>.</w:t>
      </w:r>
    </w:p>
    <w:p w:rsidR="006E6451" w:rsidRDefault="007A369E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>jednocześnie większych od 18 i mniejszych od 41?</w:t>
      </w:r>
    </w:p>
    <w:p w:rsidR="007A369E" w:rsidRDefault="00A0374A" w:rsidP="007A369E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b/>
          <w:noProof/>
          <w:color w:val="215868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770954AA" wp14:editId="3C01F605">
            <wp:simplePos x="0" y="0"/>
            <wp:positionH relativeFrom="column">
              <wp:posOffset>4982845</wp:posOffset>
            </wp:positionH>
            <wp:positionV relativeFrom="paragraph">
              <wp:posOffset>19050</wp:posOffset>
            </wp:positionV>
            <wp:extent cx="1411605" cy="1514475"/>
            <wp:effectExtent l="0" t="0" r="0" b="9525"/>
            <wp:wrapTight wrapText="bothSides">
              <wp:wrapPolygon edited="0">
                <wp:start x="9036" y="0"/>
                <wp:lineTo x="6996" y="815"/>
                <wp:lineTo x="4955" y="3260"/>
                <wp:lineTo x="4955" y="4347"/>
                <wp:lineTo x="0" y="6792"/>
                <wp:lineTo x="0" y="13585"/>
                <wp:lineTo x="2040" y="17932"/>
                <wp:lineTo x="9619" y="21464"/>
                <wp:lineTo x="10494" y="21464"/>
                <wp:lineTo x="14283" y="21464"/>
                <wp:lineTo x="16907" y="21464"/>
                <wp:lineTo x="21279" y="19019"/>
                <wp:lineTo x="21279" y="8423"/>
                <wp:lineTo x="20113" y="3804"/>
                <wp:lineTo x="15741" y="815"/>
                <wp:lineTo x="13700" y="0"/>
                <wp:lineTo x="9036" y="0"/>
              </wp:wrapPolygon>
            </wp:wrapTight>
            <wp:docPr id="624" name="Obraz 624" descr="C:\Users\Ania\AppData\Local\Microsoft\Windows\Temporary Internet Files\Content.IE5\CXABBVED\MC9004262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42629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369E">
        <w:rPr>
          <w:color w:val="215868"/>
          <w:sz w:val="28"/>
          <w:szCs w:val="28"/>
        </w:rPr>
        <w:t>jednocześnie większych od 149 i mniejszych od 300?</w:t>
      </w:r>
    </w:p>
    <w:p w:rsidR="006E6451" w:rsidRDefault="007A369E" w:rsidP="006E6451">
      <w:pPr>
        <w:pStyle w:val="Tytu"/>
        <w:numPr>
          <w:ilvl w:val="1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>mniejszych od 999?</w:t>
      </w:r>
    </w:p>
    <w:p w:rsidR="007A369E" w:rsidRPr="007A369E" w:rsidRDefault="007A369E" w:rsidP="007A369E">
      <w:pPr>
        <w:rPr>
          <w:lang w:eastAsia="pl-PL"/>
        </w:rPr>
      </w:pPr>
    </w:p>
    <w:p w:rsidR="00D60594" w:rsidRDefault="00D60594" w:rsidP="00D60594">
      <w:pPr>
        <w:pStyle w:val="Tytu"/>
        <w:numPr>
          <w:ilvl w:val="0"/>
          <w:numId w:val="43"/>
        </w:numPr>
        <w:tabs>
          <w:tab w:val="left" w:pos="851"/>
        </w:tabs>
        <w:spacing w:line="360" w:lineRule="auto"/>
        <w:rPr>
          <w:color w:val="215868"/>
          <w:sz w:val="28"/>
          <w:szCs w:val="28"/>
        </w:rPr>
      </w:pPr>
      <w:r>
        <w:rPr>
          <w:color w:val="215868"/>
          <w:sz w:val="28"/>
          <w:szCs w:val="28"/>
        </w:rPr>
        <w:t xml:space="preserve">W tabelce podano najwyższe szczyty świata. </w:t>
      </w:r>
      <w:r w:rsidR="00A0374A">
        <w:rPr>
          <w:color w:val="215868"/>
          <w:sz w:val="28"/>
          <w:szCs w:val="28"/>
        </w:rPr>
        <w:br/>
      </w:r>
      <w:r>
        <w:rPr>
          <w:color w:val="215868"/>
          <w:sz w:val="28"/>
          <w:szCs w:val="28"/>
        </w:rPr>
        <w:t xml:space="preserve">Uporządkuj je w zależności od </w:t>
      </w:r>
      <w:r w:rsidR="00A0374A">
        <w:rPr>
          <w:color w:val="215868"/>
          <w:sz w:val="28"/>
          <w:szCs w:val="28"/>
        </w:rPr>
        <w:t xml:space="preserve">wysokości i od </w:t>
      </w:r>
      <w:r>
        <w:rPr>
          <w:color w:val="215868"/>
          <w:sz w:val="28"/>
          <w:szCs w:val="28"/>
        </w:rPr>
        <w:t xml:space="preserve">pierwszego wejścia. </w:t>
      </w:r>
      <w:r w:rsidR="00A0374A">
        <w:rPr>
          <w:color w:val="215868"/>
          <w:sz w:val="28"/>
          <w:szCs w:val="28"/>
        </w:rPr>
        <w:br/>
      </w:r>
      <w:r>
        <w:rPr>
          <w:color w:val="215868"/>
          <w:sz w:val="28"/>
          <w:szCs w:val="28"/>
        </w:rPr>
        <w:t>Który szczyt został zdobyty najwcześniej, a który najpóźniej?</w:t>
      </w:r>
    </w:p>
    <w:p w:rsidR="00A0374A" w:rsidRPr="00A0374A" w:rsidRDefault="00A0374A" w:rsidP="00A0374A">
      <w:pPr>
        <w:rPr>
          <w:lang w:eastAsia="pl-PL"/>
        </w:rPr>
      </w:pPr>
    </w:p>
    <w:tbl>
      <w:tblPr>
        <w:tblStyle w:val="Jasnasiatkaakcent5"/>
        <w:tblW w:w="96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32"/>
        <w:gridCol w:w="1123"/>
        <w:gridCol w:w="1536"/>
        <w:gridCol w:w="1688"/>
        <w:gridCol w:w="1843"/>
        <w:gridCol w:w="1473"/>
      </w:tblGrid>
      <w:tr w:rsidR="00A0374A" w:rsidRPr="00A0374A" w:rsidTr="007A3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Szczyt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Wys. </w:t>
            </w:r>
            <w:r w:rsidRPr="00D60594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br/>
            </w: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m n.p.m.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Góry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Kontynent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Pierwsze wejście</w:t>
            </w:r>
          </w:p>
        </w:tc>
      </w:tr>
      <w:tr w:rsidR="00A0374A" w:rsidRPr="00D60594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95" w:type="dxa"/>
            <w:gridSpan w:val="6"/>
            <w:vAlign w:val="center"/>
            <w:hideMark/>
          </w:tcPr>
          <w:p w:rsidR="00D60594" w:rsidRPr="00D60594" w:rsidRDefault="00A0374A" w:rsidP="00A0374A">
            <w:pPr>
              <w:spacing w:before="240"/>
              <w:jc w:val="center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Calibri" w:hAnsi="Calibri"/>
                <w:bCs w:val="0"/>
                <w:color w:val="215868" w:themeColor="accent5" w:themeShade="80"/>
                <w:sz w:val="24"/>
              </w:rPr>
              <w:t>Szczyty o wysokości powyżej 8000 m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Mount Everest</w:t>
            </w:r>
          </w:p>
        </w:tc>
        <w:tc>
          <w:tcPr>
            <w:tcW w:w="1123" w:type="dxa"/>
            <w:vAlign w:val="center"/>
            <w:hideMark/>
          </w:tcPr>
          <w:p w:rsidR="00D60594" w:rsidRPr="00D60594" w:rsidRDefault="00D60594" w:rsidP="00A0374A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8850</w:t>
            </w:r>
          </w:p>
        </w:tc>
        <w:tc>
          <w:tcPr>
            <w:tcW w:w="1536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Nepal/Chiny</w:t>
            </w:r>
          </w:p>
        </w:tc>
        <w:tc>
          <w:tcPr>
            <w:tcW w:w="1473" w:type="dxa"/>
            <w:vAlign w:val="center"/>
            <w:hideMark/>
          </w:tcPr>
          <w:p w:rsidR="00D60594" w:rsidRPr="00D60594" w:rsidRDefault="00D60594" w:rsidP="00D60594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D60594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1953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Annapurna</w:t>
            </w:r>
          </w:p>
        </w:tc>
        <w:tc>
          <w:tcPr>
            <w:tcW w:w="112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8091</w:t>
            </w:r>
          </w:p>
        </w:tc>
        <w:tc>
          <w:tcPr>
            <w:tcW w:w="1536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Nepal</w:t>
            </w:r>
          </w:p>
        </w:tc>
        <w:tc>
          <w:tcPr>
            <w:tcW w:w="147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1950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Broad</w:t>
            </w:r>
            <w:proofErr w:type="spellEnd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Peake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8047</w:t>
            </w:r>
          </w:p>
        </w:tc>
        <w:tc>
          <w:tcPr>
            <w:tcW w:w="1536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Karakorum</w:t>
            </w:r>
          </w:p>
        </w:tc>
        <w:tc>
          <w:tcPr>
            <w:tcW w:w="1688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7A369E" w:rsidRPr="00A0374A" w:rsidRDefault="007A369E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(Kaszmir)</w:t>
            </w:r>
          </w:p>
        </w:tc>
        <w:tc>
          <w:tcPr>
            <w:tcW w:w="147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1957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Cho</w:t>
            </w:r>
            <w:proofErr w:type="spellEnd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Oyu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8201</w:t>
            </w:r>
          </w:p>
        </w:tc>
        <w:tc>
          <w:tcPr>
            <w:tcW w:w="1536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7A369E" w:rsidRPr="00A0374A" w:rsidRDefault="007A369E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Nepal/Chiny</w:t>
            </w:r>
          </w:p>
        </w:tc>
        <w:tc>
          <w:tcPr>
            <w:tcW w:w="147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1954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Dhaulagiri</w:t>
            </w:r>
          </w:p>
        </w:tc>
        <w:tc>
          <w:tcPr>
            <w:tcW w:w="112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8167</w:t>
            </w:r>
          </w:p>
        </w:tc>
        <w:tc>
          <w:tcPr>
            <w:tcW w:w="1536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Nepal</w:t>
            </w:r>
          </w:p>
        </w:tc>
        <w:tc>
          <w:tcPr>
            <w:tcW w:w="147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1960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Gasherbrum</w:t>
            </w:r>
            <w:proofErr w:type="spellEnd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 I</w:t>
            </w:r>
          </w:p>
        </w:tc>
        <w:tc>
          <w:tcPr>
            <w:tcW w:w="112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8068</w:t>
            </w:r>
          </w:p>
        </w:tc>
        <w:tc>
          <w:tcPr>
            <w:tcW w:w="1536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Karakorum</w:t>
            </w:r>
          </w:p>
        </w:tc>
        <w:tc>
          <w:tcPr>
            <w:tcW w:w="1688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  <w:hideMark/>
          </w:tcPr>
          <w:p w:rsidR="007A369E" w:rsidRPr="00A0374A" w:rsidRDefault="007A369E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(Kaszmir)</w:t>
            </w:r>
          </w:p>
        </w:tc>
        <w:tc>
          <w:tcPr>
            <w:tcW w:w="1473" w:type="dxa"/>
            <w:vAlign w:val="center"/>
            <w:hideMark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1958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Gasherbrum</w:t>
            </w:r>
            <w:proofErr w:type="spellEnd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 II</w:t>
            </w:r>
          </w:p>
        </w:tc>
        <w:tc>
          <w:tcPr>
            <w:tcW w:w="112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8035</w:t>
            </w:r>
          </w:p>
        </w:tc>
        <w:tc>
          <w:tcPr>
            <w:tcW w:w="1536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Karakorum</w:t>
            </w:r>
          </w:p>
        </w:tc>
        <w:tc>
          <w:tcPr>
            <w:tcW w:w="1688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7A369E" w:rsidRPr="00A0374A" w:rsidRDefault="007A369E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(Kaszmir)</w:t>
            </w:r>
          </w:p>
        </w:tc>
        <w:tc>
          <w:tcPr>
            <w:tcW w:w="147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1956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Kangczendzonga</w:t>
            </w:r>
            <w:proofErr w:type="spellEnd"/>
          </w:p>
        </w:tc>
        <w:tc>
          <w:tcPr>
            <w:tcW w:w="112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8598</w:t>
            </w:r>
          </w:p>
        </w:tc>
        <w:tc>
          <w:tcPr>
            <w:tcW w:w="1536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Nepal/Indie</w:t>
            </w:r>
          </w:p>
        </w:tc>
        <w:tc>
          <w:tcPr>
            <w:tcW w:w="147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1955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Lhotse</w:t>
            </w:r>
          </w:p>
        </w:tc>
        <w:tc>
          <w:tcPr>
            <w:tcW w:w="112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8501</w:t>
            </w:r>
          </w:p>
        </w:tc>
        <w:tc>
          <w:tcPr>
            <w:tcW w:w="1536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7A369E" w:rsidRPr="00A0374A" w:rsidRDefault="007A369E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Nepal/Chiny</w:t>
            </w:r>
          </w:p>
        </w:tc>
        <w:tc>
          <w:tcPr>
            <w:tcW w:w="147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1956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Makalu</w:t>
            </w:r>
          </w:p>
        </w:tc>
        <w:tc>
          <w:tcPr>
            <w:tcW w:w="112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8463</w:t>
            </w:r>
          </w:p>
        </w:tc>
        <w:tc>
          <w:tcPr>
            <w:tcW w:w="1536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7A369E" w:rsidRPr="00A0374A" w:rsidRDefault="007A369E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Nepal/Chiny</w:t>
            </w:r>
          </w:p>
        </w:tc>
        <w:tc>
          <w:tcPr>
            <w:tcW w:w="1473" w:type="dxa"/>
            <w:vAlign w:val="center"/>
          </w:tcPr>
          <w:p w:rsidR="007A369E" w:rsidRPr="00A0374A" w:rsidRDefault="007A369E" w:rsidP="007A36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1955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Manaslu</w:t>
            </w:r>
          </w:p>
        </w:tc>
        <w:tc>
          <w:tcPr>
            <w:tcW w:w="112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8156</w:t>
            </w:r>
          </w:p>
        </w:tc>
        <w:tc>
          <w:tcPr>
            <w:tcW w:w="1536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Nepal</w:t>
            </w:r>
          </w:p>
        </w:tc>
        <w:tc>
          <w:tcPr>
            <w:tcW w:w="147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1956</w:t>
            </w:r>
          </w:p>
        </w:tc>
      </w:tr>
      <w:tr w:rsidR="00A0374A" w:rsidRPr="00A0374A" w:rsidTr="007A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Nanga Parbat</w:t>
            </w:r>
          </w:p>
        </w:tc>
        <w:tc>
          <w:tcPr>
            <w:tcW w:w="112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8125</w:t>
            </w:r>
          </w:p>
        </w:tc>
        <w:tc>
          <w:tcPr>
            <w:tcW w:w="1536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(Kaszmir)</w:t>
            </w:r>
          </w:p>
        </w:tc>
        <w:tc>
          <w:tcPr>
            <w:tcW w:w="147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eastAsia="Times New Roman" w:hAnsi="Times New Roman"/>
                <w:bCs/>
                <w:color w:val="215868" w:themeColor="accent5" w:themeShade="80"/>
                <w:sz w:val="24"/>
                <w:szCs w:val="24"/>
                <w:lang w:eastAsia="pl-PL"/>
              </w:rPr>
              <w:t>1953</w:t>
            </w:r>
          </w:p>
        </w:tc>
      </w:tr>
      <w:tr w:rsidR="00A0374A" w:rsidRPr="00A0374A" w:rsidTr="007A36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2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Shisha</w:t>
            </w:r>
            <w:proofErr w:type="spellEnd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Pangmaf</w:t>
            </w:r>
            <w:proofErr w:type="spellEnd"/>
          </w:p>
        </w:tc>
        <w:tc>
          <w:tcPr>
            <w:tcW w:w="112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8013</w:t>
            </w:r>
          </w:p>
        </w:tc>
        <w:tc>
          <w:tcPr>
            <w:tcW w:w="1536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Himalaje</w:t>
            </w:r>
          </w:p>
        </w:tc>
        <w:tc>
          <w:tcPr>
            <w:tcW w:w="1688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Azja</w:t>
            </w:r>
          </w:p>
        </w:tc>
        <w:tc>
          <w:tcPr>
            <w:tcW w:w="184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Chiny</w:t>
            </w:r>
          </w:p>
        </w:tc>
        <w:tc>
          <w:tcPr>
            <w:tcW w:w="1473" w:type="dxa"/>
            <w:vAlign w:val="center"/>
          </w:tcPr>
          <w:p w:rsidR="00A0374A" w:rsidRPr="00A0374A" w:rsidRDefault="00A0374A" w:rsidP="00A0374A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</w:pPr>
            <w:r w:rsidRPr="00A0374A">
              <w:rPr>
                <w:rFonts w:ascii="Times New Roman" w:hAnsi="Times New Roman"/>
                <w:color w:val="215868" w:themeColor="accent5" w:themeShade="80"/>
                <w:sz w:val="24"/>
                <w:szCs w:val="24"/>
                <w:lang w:eastAsia="pl-PL"/>
              </w:rPr>
              <w:t>1964</w:t>
            </w:r>
          </w:p>
        </w:tc>
      </w:tr>
    </w:tbl>
    <w:p w:rsidR="00786B2F" w:rsidRPr="007A369E" w:rsidRDefault="00463079" w:rsidP="007A369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A369E">
        <w:rPr>
          <w:rFonts w:ascii="Times New Roman" w:eastAsia="Times New Roman" w:hAnsi="Times New Roman"/>
          <w:bCs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E4B572B" wp14:editId="1B5BD9CD">
                <wp:simplePos x="0" y="0"/>
                <wp:positionH relativeFrom="column">
                  <wp:posOffset>1361440</wp:posOffset>
                </wp:positionH>
                <wp:positionV relativeFrom="paragraph">
                  <wp:posOffset>8688070</wp:posOffset>
                </wp:positionV>
                <wp:extent cx="1623060" cy="850265"/>
                <wp:effectExtent l="0" t="1270" r="6350" b="5715"/>
                <wp:wrapNone/>
                <wp:docPr id="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850265"/>
                          <a:chOff x="3487" y="15234"/>
                          <a:chExt cx="2792" cy="1463"/>
                        </a:xfrm>
                      </wpg:grpSpPr>
                      <wpg:grpSp>
                        <wpg:cNvPr id="11" name="Grupa 19"/>
                        <wpg:cNvGrpSpPr>
                          <a:grpSpLocks/>
                        </wpg:cNvGrpSpPr>
                        <wpg:grpSpPr bwMode="auto">
                          <a:xfrm>
                            <a:off x="3487" y="15234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12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3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5" name="Grupa 19"/>
                        <wpg:cNvGrpSpPr>
                          <a:grpSpLocks/>
                        </wpg:cNvGrpSpPr>
                        <wpg:grpSpPr bwMode="auto">
                          <a:xfrm>
                            <a:off x="4299" y="15248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16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7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61" y="15279"/>
                            <a:ext cx="1418" cy="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107.2pt;margin-top:684.1pt;width:127.8pt;height:66.95pt;z-index:251651584" coordorigin="3487,15234" coordsize="2792,1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">
                <v:group id="Grupa 19" o:spid="_x0000_s1027" style="position:absolute;left:3487;top:15234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" o:spid="_x0000_s1028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6VcjBAAAA2wAAAA8AAABkcnMvZG93bnJldi54bWxET81qwkAQvgt9h2UKXqTuNgexqatIS0DR&#10;i7EPMOyOSTA7G7Jbk759VxC8zcf3O6vN6Fpxoz40njW8zxUIYuNtw5WGn3PxtgQRIrLF1jNp+KMA&#10;m/XLZIW59QOf6FbGSqQQDjlqqGPscimDqclhmPuOOHEX3zuMCfaVtD0OKdy1MlNqIR02nBpq7Oir&#10;JnMtf50Go7KFqWbZYbk/Du5DXdvvY1FoPX0dt58gIo3xKX64dzbNz+D+SzpAr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s6VcjBAAAA2wAAAA8AAAAAAAAAAAAAAAAAnwIA&#10;AGRycy9kb3ducmV2LnhtbFBLBQYAAAAABAAEAPcAAACNAwAAAAA=&#10;">
                    <v:imagedata r:id="rId12" o:title="" cropleft="9117f" cropright="11007f"/>
                    <v:path arrowok="t"/>
                  </v:shape>
                  <v:oval id="Elipsa 3" o:spid="_x0000_s1029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kqJcEA&#10;AADbAAAADwAAAGRycy9kb3ducmV2LnhtbERPS2vCQBC+F/wPywje6qYGQpu6igiKerFVwes0Oyah&#10;2dmQXfP4965Q6G0+vufMl72pREuNKy0reJtGIIgzq0vOFVzOm9d3EM4ja6wsk4KBHCwXo5c5ptp2&#10;/E3tyecihLBLUUHhfZ1K6bKCDLqprYkDd7ONQR9gk0vdYBfCTSVnUZRIgyWHhgJrWheU/Z7uRsHX&#10;nj6O5Urehvh8RfrZHto2SpSajPvVJwhPvf8X/7l3OsyP4flLO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JKiXBAAAA2w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30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yUcIA&#10;AADbAAAADwAAAGRycy9kb3ducmV2LnhtbERPTWvCQBC9F/oflil4M5tWCW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LJRwgAAANsAAAAPAAAAAAAAAAAAAAAAAJgCAABkcnMvZG93&#10;bnJldi54bWxQSwUGAAAAAAQABAD1AAAAhwMAAAAA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group id="Grupa 19" o:spid="_x0000_s1031" style="position:absolute;left:4299;top:15248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Obraz 2" o:spid="_x0000_s1032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BU8vBAAAA2wAAAA8AAABkcnMvZG93bnJldi54bWxET81qwkAQvhf6DssUvBTdNYdgo6uIErDU&#10;S7UPMOyOSTA7G7KriW/vFgq9zcf3O6vN6Fpxpz40njXMZwoEsfG24UrDz7mcLkCEiGyx9UwaHhRg&#10;s359WWFh/cDfdD/FSqQQDgVqqGPsCimDqclhmPmOOHEX3zuMCfaVtD0OKdy1MlMqlw4bTg01drSr&#10;yVxPN6fBqCw31Xv2tfg8Du5DXdv9sSy1nryN2yWISGP8F/+5DzbNz+H3l3S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BU8vBAAAA2wAAAA8AAAAAAAAAAAAAAAAAnwIA&#10;AGRycy9kb3ducmV2LnhtbFBLBQYAAAAABAAEAPcAAACNAwAAAAA=&#10;">
                    <v:imagedata r:id="rId12" o:title="" cropleft="9117f" cropright="11007f"/>
                    <v:path arrowok="t"/>
                  </v:shape>
                  <v:oval id="Elipsa 3" o:spid="_x0000_s1033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IsJsIA&#10;AADbAAAADwAAAGRycy9kb3ducmV2LnhtbERPTWvCQBC9C/0PyxR6q5u2ENvoJkhB0V5so+B1zI5J&#10;aHY2ZNeY/Hu3UPA2j/c5i2wwjeipc7VlBS/TCARxYXXNpYLDfvX8DsJ5ZI2NZVIwkoMsfZgsMNH2&#10;yj/U574UIYRdggoq79tESldUZNBNbUscuLPtDPoAu1LqDq8h3DTyNYpiabDm0FBhS58VFb/5xSj4&#10;3tLHrl7K8/i2PyKd1l99H8VKPT0OyzkIT4O/i//dGx3mz+Dvl3CAT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iwmwgAAANsAAAAPAAAAAAAAAAAAAAAAAJgCAABkcnMvZG93&#10;bnJldi54bWxQSwUGAAAAAAQABAD1AAAAhwMAAAAA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34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24VMMA&#10;AADbAAAADwAAAGRycy9kb3ducmV2LnhtbESPQWvCQBCF70L/wzKF3nRjC6LRVaTQYnupRsHrmB2T&#10;YHY2ZNcY/33nIHib4b1575vFqne16qgNlWcD41ECijj3tuLCwGH/NZyCChHZYu2ZDNwpwGr5Mlhg&#10;av2Nd9RlsVASwiFFA2WMTap1yEtyGEa+IRbt7FuHUda20LbFm4S7Wr8nyUQ7rFgaSmzos6T8kl2d&#10;ge0Pzf6qtT7fP/ZHpNP3b9clE2PeXvv1HFSkPj7Nj+uNFXyBlV9k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24VMMAAADbAAAADwAAAAAAAAAAAAAAAACYAgAAZHJzL2Rv&#10;d25yZXYueG1sUEsFBgAAAAAEAAQA9QAAAIgDAAAAAA=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Obraz 22" o:spid="_x0000_s1035" type="#_x0000_t75" style="position:absolute;left:4861;top:15279;width:1418;height:14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1h3/BAAAA2wAAAA8AAABkcnMvZG93bnJldi54bWxET01rAjEQvRf8D2EEbzWrB1u3RimCIOhF&#10;q2Bvw2bcLN1M1iSu6783BcHbPN7nzBadrUVLPlSOFYyGGQjiwumKSwWHn9X7J4gQkTXWjknBnQIs&#10;5r23Geba3XhH7T6WIoVwyFGBibHJpQyFIYth6BrixJ2dtxgT9KXUHm8p3NZynGUTabHi1GCwoaWh&#10;4m9/tQq2G0en+++xvPj2elnR+cNku41Sg373/QUiUhdf4qd7rdP8Kfz/kg6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1h3/BAAAA2wAAAA8AAAAAAAAAAAAAAAAAnwIA&#10;AGRycy9kb3ducmV2LnhtbFBLBQYAAAAABAAEAPcAAACNAwAAAAA=&#10;">
                  <v:imagedata r:id="rId13" o:title=""/>
                </v:shape>
              </v:group>
            </w:pict>
          </mc:Fallback>
        </mc:AlternateContent>
      </w:r>
      <w:r w:rsidRPr="007A369E">
        <w:rPr>
          <w:rFonts w:ascii="Times New Roman" w:eastAsia="Times New Roman" w:hAnsi="Times New Roman"/>
          <w:bCs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DBF5B66" wp14:editId="21222E4D">
                <wp:simplePos x="0" y="0"/>
                <wp:positionH relativeFrom="column">
                  <wp:posOffset>-387350</wp:posOffset>
                </wp:positionH>
                <wp:positionV relativeFrom="paragraph">
                  <wp:posOffset>8682355</wp:posOffset>
                </wp:positionV>
                <wp:extent cx="1477645" cy="932180"/>
                <wp:effectExtent l="3175" t="5080" r="5080" b="0"/>
                <wp:wrapNone/>
                <wp:docPr id="1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7645" cy="932180"/>
                          <a:chOff x="320" y="15158"/>
                          <a:chExt cx="2716" cy="1713"/>
                        </a:xfrm>
                      </wpg:grpSpPr>
                      <pic:pic xmlns:pic="http://schemas.openxmlformats.org/drawingml/2006/picture">
                        <pic:nvPicPr>
                          <pic:cNvPr id="2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1" y="15158"/>
                            <a:ext cx="1515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upa 19"/>
                        <wpg:cNvGrpSpPr>
                          <a:grpSpLocks/>
                        </wpg:cNvGrpSpPr>
                        <wpg:grpSpPr bwMode="auto">
                          <a:xfrm>
                            <a:off x="320" y="15248"/>
                            <a:ext cx="965" cy="1393"/>
                            <a:chOff x="944726" y="158631"/>
                            <a:chExt cx="2276272" cy="3284984"/>
                          </a:xfrm>
                        </wpg:grpSpPr>
                        <pic:pic xmlns:pic="http://schemas.openxmlformats.org/drawingml/2006/picture">
                          <pic:nvPicPr>
                            <pic:cNvPr id="4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911" r="1679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4726" y="158631"/>
                              <a:ext cx="2276272" cy="3284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5" name="Elipsa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90" y="402684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Elipsa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32514" y="655295"/>
                              <a:ext cx="144016" cy="134724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algn="ctr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75403" w:rsidRDefault="00D75403" w:rsidP="00D75403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" y="15187"/>
                            <a:ext cx="1480" cy="1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36" style="position:absolute;margin-left:-30.5pt;margin-top:683.65pt;width:116.35pt;height:73.4pt;z-index:251652608" coordorigin="320,15158" coordsize="2716,17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">
                <v:shape id="Obraz 9" o:spid="_x0000_s1037" type="#_x0000_t75" style="position:absolute;left:1521;top:15158;width:1515;height:1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49CrAAAAA2gAAAA8AAABkcnMvZG93bnJldi54bWxEj82qwjAUhPeC7xCO4EY01YVKNYoIwl2I&#10;4u/60BzbanNSmtxa394IgsthZr5h5svGFKKmyuWWFQwHEQjixOqcUwXn06Y/BeE8ssbCMil4kYPl&#10;ot2aY6ztkw9UH30qAoRdjAoy78tYSpdkZNANbEkcvJutDPogq1TqCp8Bbgo5iqKxNJhzWMiwpHVG&#10;yeP4bxTo5HHhyZ420W7bO5zur2Gtrxelup1mNQPhqfG/8Lf9pxWM4HMl3AC5e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/j0KsAAAADaAAAADwAAAAAAAAAAAAAAAACfAgAA&#10;ZHJzL2Rvd25yZXYueG1sUEsFBgAAAAAEAAQA9wAAAIwDAAAAAA==&#10;">
                  <v:imagedata r:id="rId17" o:title=""/>
                </v:shape>
                <v:group id="Grupa 19" o:spid="_x0000_s1038" style="position:absolute;left:320;top:15248;width:965;height:1393" coordorigin="9447,1586" coordsize="22762,328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Obraz 2" o:spid="_x0000_s1039" type="#_x0000_t75" style="position:absolute;left:9447;top:1586;width:22762;height:32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j05u/AAAA2gAAAA8AAABkcnMvZG93bnJldi54bWxEj92KwjAQhe+FfYcwC95pqohINYoIi3u7&#10;6gNMm9k2azOpSbZWn94IgpeH8/NxVpveNqIjH4xjBZNxBoK4dNpwpeB0/BotQISIrLFxTApuFGCz&#10;/hisMNfuyj/UHWIl0giHHBXUMba5lKGsyWIYu5Y4eb/OW4xJ+kpqj9c0bhs5zbK5tGg4EWpsaVdT&#10;eT782wTZut7ci5uf/4WupMvEFPudUWr42W+XICL18R1+tb+1ghk8r6QbIN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49ObvwAAANoAAAAPAAAAAAAAAAAAAAAAAJ8CAABk&#10;cnMvZG93bnJldi54bWxQSwUGAAAAAAQABAD3AAAAiwMAAAAA&#10;">
                    <v:imagedata r:id="rId18" o:title="" cropleft="9117f" cropright="11007f"/>
                    <v:path arrowok="t"/>
                  </v:shape>
                  <v:oval id="Elipsa 3" o:spid="_x0000_s1040" style="position:absolute;left:18640;top:4026;width:1441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T7MEA&#10;AADaAAAADwAAAGRycy9kb3ducmV2LnhtbESPT4vCMBTE74LfITzBm6YqK9o1igiK68V/C3t92zzb&#10;YvNSmljrtzeC4HGYmd8ws0VjClFT5XLLCgb9CARxYnXOqYLf87o3AeE8ssbCMil4kIPFvN2aYazt&#10;nY9Un3wqAoRdjAoy78tYSpdkZND1bUkcvIutDPogq1TqCu8Bbgo5jKKxNJhzWMiwpFVGyfV0MwoO&#10;PzTd50t5eYzOf0j/m11dR2Olup1m+Q3CU+M/4Xd7qxV8wetKu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5E+zBAAAA2g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Elipsa 4" o:spid="_x0000_s1041" style="position:absolute;left:22325;top:6552;width:1440;height:13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Nm8EA&#10;AADaAAAADwAAAGRycy9kb3ducmV2LnhtbESPQYvCMBSE74L/ITxhb5q6QtFqFBFW3L2sVsHrs3m2&#10;xealNLHWf79ZEDwOM/MNs1h1phItNa60rGA8ikAQZ1aXnCs4Hb+GUxDOI2usLJOCJzlYLfu9BSba&#10;PvhAbepzESDsElRQeF8nUrqsIINuZGvi4F1tY9AH2eRSN/gIcFPJzyiKpcGSw0KBNW0Kym7p3SjY&#10;f9Pst1zL63NyPCNdtj9tG8VKfQy69RyEp86/w6/2TiuI4f9KuA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rjZvBAAAA2gAAAA8AAAAAAAAAAAAAAAAAmAIAAGRycy9kb3du&#10;cmV2LnhtbFBLBQYAAAAABAAEAPUAAACGAwAAAAA=&#10;" fillcolor="#4f81bd" strokecolor="#385d8a" strokeweight="2pt">
                    <v:textbox>
                      <w:txbxContent>
                        <w:p w:rsidR="00D75403" w:rsidRDefault="00D75403" w:rsidP="00D7540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</v:group>
                <v:shape id="Obraz 18" o:spid="_x0000_s1042" type="#_x0000_t75" style="position:absolute;left:824;top:15187;width:1480;height:1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uHonAAAAA2gAAAA8AAABkcnMvZG93bnJldi54bWxET89rwjAUvg/8H8ITvMhM3WCMzihDHAx3&#10;qgrd8dE827rkJSSZrf+9OQx2/Ph+rzajNeJKIfaOFSwXBQjixumeWwWn48fjK4iYkDUax6TgRhE2&#10;68nDCkvtBq7oekityCEcS1TQpeRLKWPTkcW4cJ44c2cXLKYMQyt1wCGHWyOfiuJFWuw5N3ToadtR&#10;83P4tQpMXX3572ezD9UlVLudn8uhnis1m47vbyASjelf/Of+1Ary1nwl3wC5v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a4eicAAAADaAAAADwAAAAAAAAAAAAAAAACfAgAA&#10;ZHJzL2Rvd25yZXYueG1sUEsFBgAAAAAEAAQA9wAAAIwDAAAAAA==&#10;">
                  <v:imagedata r:id="rId19" o:title=""/>
                </v:shape>
              </v:group>
            </w:pict>
          </mc:Fallback>
        </mc:AlternateContent>
      </w:r>
    </w:p>
    <w:sectPr w:rsidR="00786B2F" w:rsidRPr="007A369E" w:rsidSect="001400E4">
      <w:headerReference w:type="default" r:id="rId20"/>
      <w:footerReference w:type="even" r:id="rId21"/>
      <w:headerReference w:type="first" r:id="rId22"/>
      <w:footerReference w:type="first" r:id="rId23"/>
      <w:pgSz w:w="11907" w:h="16839" w:code="9"/>
      <w:pgMar w:top="993" w:right="1134" w:bottom="851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517" w:rsidRDefault="001C6517">
      <w:pPr>
        <w:spacing w:after="0" w:line="240" w:lineRule="auto"/>
      </w:pPr>
      <w:r>
        <w:separator/>
      </w:r>
    </w:p>
  </w:endnote>
  <w:endnote w:type="continuationSeparator" w:id="0">
    <w:p w:rsidR="001C6517" w:rsidRDefault="001C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463079">
    <w:pPr>
      <w:pStyle w:val="Stopka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10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463079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7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517" w:rsidRDefault="001C6517">
      <w:pPr>
        <w:spacing w:after="0" w:line="240" w:lineRule="auto"/>
      </w:pPr>
      <w:r>
        <w:separator/>
      </w:r>
    </w:p>
  </w:footnote>
  <w:footnote w:type="continuationSeparator" w:id="0">
    <w:p w:rsidR="001C6517" w:rsidRDefault="001C6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6965315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4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46307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Porównywanie liczb naturalnych.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548.45pt;margin-top:231.5pt;width:32.25pt;height:37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0WjrwIAAK0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46307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Porównywanie liczb naturalnych.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43180" b="51435"/>
              <wp:wrapNone/>
              <wp:docPr id="5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cap="flat" cmpd="sng" algn="ctr">
                        <a:solidFill>
                          <a:srgbClr val="9BBB59"/>
                        </a:solidFill>
                        <a:prstDash val="solid"/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44" style="position:absolute;margin-left:541.75pt;margin-top:0;width:53.6pt;height:841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463079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5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45" type="#_x0000_t202" style="position:absolute;margin-left:552.2pt;margin-top:231.5pt;width:32.25pt;height:37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3QIF1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5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6" style="position:absolute;margin-left:541.75pt;margin-top:0;width:53.6pt;height:841.9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FF030D"/>
    <w:multiLevelType w:val="hybridMultilevel"/>
    <w:tmpl w:val="87C4EAC6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7122A4"/>
    <w:multiLevelType w:val="hybridMultilevel"/>
    <w:tmpl w:val="2BE40DA0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9962F4"/>
    <w:multiLevelType w:val="hybridMultilevel"/>
    <w:tmpl w:val="029ED27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5C2A49"/>
    <w:multiLevelType w:val="hybridMultilevel"/>
    <w:tmpl w:val="B6EAD58C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7C6A39"/>
    <w:multiLevelType w:val="hybridMultilevel"/>
    <w:tmpl w:val="D95647F6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9C23F2"/>
    <w:multiLevelType w:val="hybridMultilevel"/>
    <w:tmpl w:val="4F88A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36C0A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074756"/>
    <w:multiLevelType w:val="hybridMultilevel"/>
    <w:tmpl w:val="66C2801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F125E8"/>
    <w:multiLevelType w:val="hybridMultilevel"/>
    <w:tmpl w:val="C7A45A7E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1AB83173"/>
    <w:multiLevelType w:val="hybridMultilevel"/>
    <w:tmpl w:val="79AE63DE"/>
    <w:lvl w:ilvl="0" w:tplc="BBDC6906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BB649D1"/>
    <w:multiLevelType w:val="hybridMultilevel"/>
    <w:tmpl w:val="549C4FF6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577C9AF6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2" w:tplc="BBDC6906">
      <w:start w:val="1"/>
      <w:numFmt w:val="lowerLetter"/>
      <w:lvlText w:val="%3)"/>
      <w:lvlJc w:val="left"/>
      <w:pPr>
        <w:ind w:left="1260" w:hanging="360"/>
      </w:pPr>
      <w:rPr>
        <w:rFonts w:hint="default"/>
        <w:color w:val="E36C0A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8">
    <w:nsid w:val="1D131A12"/>
    <w:multiLevelType w:val="hybridMultilevel"/>
    <w:tmpl w:val="C52E2FB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115590B"/>
    <w:multiLevelType w:val="hybridMultilevel"/>
    <w:tmpl w:val="61FEA438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443E8E"/>
    <w:multiLevelType w:val="hybridMultilevel"/>
    <w:tmpl w:val="06DA441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023419"/>
    <w:multiLevelType w:val="hybridMultilevel"/>
    <w:tmpl w:val="E5D26FAE"/>
    <w:lvl w:ilvl="0" w:tplc="BBDC6906">
      <w:start w:val="1"/>
      <w:numFmt w:val="lowerLetter"/>
      <w:lvlText w:val="%1)"/>
      <w:lvlJc w:val="left"/>
      <w:pPr>
        <w:ind w:left="1429" w:hanging="72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533A13"/>
    <w:multiLevelType w:val="hybridMultilevel"/>
    <w:tmpl w:val="8CA4D860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A302D04"/>
    <w:multiLevelType w:val="hybridMultilevel"/>
    <w:tmpl w:val="AFD03FFA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</w:rPr>
    </w:lvl>
    <w:lvl w:ilvl="1" w:tplc="ABEC1D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A85484"/>
    <w:multiLevelType w:val="hybridMultilevel"/>
    <w:tmpl w:val="6AE430F0"/>
    <w:lvl w:ilvl="0" w:tplc="08D64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803BE1"/>
    <w:multiLevelType w:val="hybridMultilevel"/>
    <w:tmpl w:val="2E1EAF24"/>
    <w:lvl w:ilvl="0" w:tplc="CE8ED4B8">
      <w:start w:val="2"/>
      <w:numFmt w:val="decimal"/>
      <w:lvlText w:val="%1"/>
      <w:lvlJc w:val="left"/>
      <w:pPr>
        <w:ind w:left="720" w:hanging="360"/>
      </w:pPr>
      <w:rPr>
        <w:rFonts w:hint="default"/>
        <w:b/>
        <w:i w:val="0"/>
        <w:color w:val="0070C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9B2A58"/>
    <w:multiLevelType w:val="hybridMultilevel"/>
    <w:tmpl w:val="6BF05320"/>
    <w:lvl w:ilvl="0" w:tplc="AEE6228A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271FF5"/>
    <w:multiLevelType w:val="hybridMultilevel"/>
    <w:tmpl w:val="7524418A"/>
    <w:lvl w:ilvl="0" w:tplc="BBDC69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8A043B"/>
    <w:multiLevelType w:val="hybridMultilevel"/>
    <w:tmpl w:val="DF6CD6B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C61374"/>
    <w:multiLevelType w:val="hybridMultilevel"/>
    <w:tmpl w:val="45C04D2C"/>
    <w:lvl w:ilvl="0" w:tplc="577C9AF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FD33E3"/>
    <w:multiLevelType w:val="hybridMultilevel"/>
    <w:tmpl w:val="6D724F66"/>
    <w:lvl w:ilvl="0" w:tplc="631201D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  <w:i w:val="0"/>
        <w:color w:val="E36C0A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43951AF"/>
    <w:multiLevelType w:val="hybridMultilevel"/>
    <w:tmpl w:val="DAEC3854"/>
    <w:lvl w:ilvl="0" w:tplc="3ABA72C6">
      <w:start w:val="1"/>
      <w:numFmt w:val="decimal"/>
      <w:lvlText w:val="%1"/>
      <w:lvlJc w:val="left"/>
      <w:pPr>
        <w:ind w:left="644" w:hanging="360"/>
      </w:pPr>
      <w:rPr>
        <w:rFonts w:hint="default"/>
        <w:b/>
        <w:i w:val="0"/>
        <w:color w:val="0070C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58B0294"/>
    <w:multiLevelType w:val="hybridMultilevel"/>
    <w:tmpl w:val="6B6C7284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2287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B06A5D"/>
    <w:multiLevelType w:val="hybridMultilevel"/>
    <w:tmpl w:val="85B03B96"/>
    <w:lvl w:ilvl="0" w:tplc="64826E92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7E959F7"/>
    <w:multiLevelType w:val="hybridMultilevel"/>
    <w:tmpl w:val="42CC0E66"/>
    <w:lvl w:ilvl="0" w:tplc="56349E48">
      <w:start w:val="2"/>
      <w:numFmt w:val="lowerLetter"/>
      <w:lvlText w:val="%1)"/>
      <w:lvlJc w:val="left"/>
      <w:pPr>
        <w:ind w:left="144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F916E7"/>
    <w:multiLevelType w:val="hybridMultilevel"/>
    <w:tmpl w:val="92B6B820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985955"/>
    <w:multiLevelType w:val="hybridMultilevel"/>
    <w:tmpl w:val="EC1C89BC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9C7A9BD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323DD9"/>
    <w:multiLevelType w:val="hybridMultilevel"/>
    <w:tmpl w:val="DDDE1586"/>
    <w:lvl w:ilvl="0" w:tplc="BBDC690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7377F9E"/>
    <w:multiLevelType w:val="hybridMultilevel"/>
    <w:tmpl w:val="33C2E442"/>
    <w:lvl w:ilvl="0" w:tplc="39A627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28"/>
        <w:szCs w:val="28"/>
      </w:rPr>
    </w:lvl>
    <w:lvl w:ilvl="1" w:tplc="757A47D6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9A545A"/>
    <w:multiLevelType w:val="hybridMultilevel"/>
    <w:tmpl w:val="72627552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3C107A4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31849B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D77CF2"/>
    <w:multiLevelType w:val="hybridMultilevel"/>
    <w:tmpl w:val="49022758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27752A"/>
    <w:multiLevelType w:val="hybridMultilevel"/>
    <w:tmpl w:val="4B90337A"/>
    <w:lvl w:ilvl="0" w:tplc="6482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E36C0A"/>
        <w:sz w:val="32"/>
        <w:szCs w:val="32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4075EE"/>
    <w:multiLevelType w:val="hybridMultilevel"/>
    <w:tmpl w:val="F406340E"/>
    <w:lvl w:ilvl="0" w:tplc="BBDC690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7F25FDD"/>
    <w:multiLevelType w:val="hybridMultilevel"/>
    <w:tmpl w:val="4C9C93E8"/>
    <w:lvl w:ilvl="0" w:tplc="21F88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B074FA"/>
    <w:multiLevelType w:val="hybridMultilevel"/>
    <w:tmpl w:val="9BDE165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7A18B5"/>
    <w:multiLevelType w:val="hybridMultilevel"/>
    <w:tmpl w:val="6FA0BD20"/>
    <w:lvl w:ilvl="0" w:tplc="BBDC6906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E36C0A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13"/>
  </w:num>
  <w:num w:numId="9">
    <w:abstractNumId w:val="25"/>
  </w:num>
  <w:num w:numId="10">
    <w:abstractNumId w:val="31"/>
  </w:num>
  <w:num w:numId="11">
    <w:abstractNumId w:val="23"/>
  </w:num>
  <w:num w:numId="12">
    <w:abstractNumId w:val="22"/>
  </w:num>
  <w:num w:numId="13">
    <w:abstractNumId w:val="47"/>
  </w:num>
  <w:num w:numId="14">
    <w:abstractNumId w:val="37"/>
  </w:num>
  <w:num w:numId="15">
    <w:abstractNumId w:val="15"/>
  </w:num>
  <w:num w:numId="16">
    <w:abstractNumId w:val="48"/>
  </w:num>
  <w:num w:numId="17">
    <w:abstractNumId w:val="32"/>
  </w:num>
  <w:num w:numId="18">
    <w:abstractNumId w:val="17"/>
  </w:num>
  <w:num w:numId="19">
    <w:abstractNumId w:val="41"/>
  </w:num>
  <w:num w:numId="20">
    <w:abstractNumId w:val="28"/>
  </w:num>
  <w:num w:numId="21">
    <w:abstractNumId w:val="21"/>
  </w:num>
  <w:num w:numId="22">
    <w:abstractNumId w:val="45"/>
  </w:num>
  <w:num w:numId="23">
    <w:abstractNumId w:val="10"/>
  </w:num>
  <w:num w:numId="24">
    <w:abstractNumId w:val="38"/>
  </w:num>
  <w:num w:numId="25">
    <w:abstractNumId w:val="24"/>
  </w:num>
  <w:num w:numId="26">
    <w:abstractNumId w:val="20"/>
  </w:num>
  <w:num w:numId="27">
    <w:abstractNumId w:val="19"/>
  </w:num>
  <w:num w:numId="28">
    <w:abstractNumId w:val="27"/>
  </w:num>
  <w:num w:numId="29">
    <w:abstractNumId w:val="42"/>
  </w:num>
  <w:num w:numId="30">
    <w:abstractNumId w:val="34"/>
  </w:num>
  <w:num w:numId="31">
    <w:abstractNumId w:val="7"/>
  </w:num>
  <w:num w:numId="32">
    <w:abstractNumId w:val="39"/>
  </w:num>
  <w:num w:numId="33">
    <w:abstractNumId w:val="26"/>
  </w:num>
  <w:num w:numId="34">
    <w:abstractNumId w:val="43"/>
  </w:num>
  <w:num w:numId="35">
    <w:abstractNumId w:val="16"/>
  </w:num>
  <w:num w:numId="36">
    <w:abstractNumId w:val="46"/>
  </w:num>
  <w:num w:numId="37">
    <w:abstractNumId w:val="8"/>
  </w:num>
  <w:num w:numId="38">
    <w:abstractNumId w:val="36"/>
  </w:num>
  <w:num w:numId="39">
    <w:abstractNumId w:val="40"/>
  </w:num>
  <w:num w:numId="40">
    <w:abstractNumId w:val="12"/>
  </w:num>
  <w:num w:numId="41">
    <w:abstractNumId w:val="33"/>
  </w:num>
  <w:num w:numId="42">
    <w:abstractNumId w:val="35"/>
  </w:num>
  <w:num w:numId="43">
    <w:abstractNumId w:val="14"/>
  </w:num>
  <w:num w:numId="44">
    <w:abstractNumId w:val="30"/>
  </w:num>
  <w:num w:numId="45">
    <w:abstractNumId w:val="44"/>
  </w:num>
  <w:num w:numId="46">
    <w:abstractNumId w:val="9"/>
  </w:num>
  <w:num w:numId="47">
    <w:abstractNumId w:val="29"/>
  </w:num>
  <w:num w:numId="48">
    <w:abstractNumId w:val="11"/>
  </w:num>
  <w:num w:numId="4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14630"/>
    <w:rsid w:val="00014BE1"/>
    <w:rsid w:val="000242FB"/>
    <w:rsid w:val="00024628"/>
    <w:rsid w:val="00026B64"/>
    <w:rsid w:val="000335B4"/>
    <w:rsid w:val="00034A5D"/>
    <w:rsid w:val="00057357"/>
    <w:rsid w:val="00060DF6"/>
    <w:rsid w:val="00061311"/>
    <w:rsid w:val="0006160E"/>
    <w:rsid w:val="00071C70"/>
    <w:rsid w:val="00076A0C"/>
    <w:rsid w:val="000971A1"/>
    <w:rsid w:val="000A0867"/>
    <w:rsid w:val="000A2600"/>
    <w:rsid w:val="000C3545"/>
    <w:rsid w:val="000D10B5"/>
    <w:rsid w:val="000D1D6A"/>
    <w:rsid w:val="000E4DE2"/>
    <w:rsid w:val="000E7550"/>
    <w:rsid w:val="001051BC"/>
    <w:rsid w:val="001160C8"/>
    <w:rsid w:val="00135A05"/>
    <w:rsid w:val="001400E4"/>
    <w:rsid w:val="00155D95"/>
    <w:rsid w:val="00162F6D"/>
    <w:rsid w:val="001749F4"/>
    <w:rsid w:val="00185C0E"/>
    <w:rsid w:val="00190708"/>
    <w:rsid w:val="001914FB"/>
    <w:rsid w:val="00193CE8"/>
    <w:rsid w:val="001A18F1"/>
    <w:rsid w:val="001B3C03"/>
    <w:rsid w:val="001C6517"/>
    <w:rsid w:val="001F0A36"/>
    <w:rsid w:val="00200894"/>
    <w:rsid w:val="002011E6"/>
    <w:rsid w:val="002152B5"/>
    <w:rsid w:val="00216359"/>
    <w:rsid w:val="00231F5F"/>
    <w:rsid w:val="00237873"/>
    <w:rsid w:val="002411EC"/>
    <w:rsid w:val="00241DB3"/>
    <w:rsid w:val="00267346"/>
    <w:rsid w:val="00282A47"/>
    <w:rsid w:val="002843F1"/>
    <w:rsid w:val="002957F1"/>
    <w:rsid w:val="002B424A"/>
    <w:rsid w:val="002B65A3"/>
    <w:rsid w:val="002C2BC9"/>
    <w:rsid w:val="002C4363"/>
    <w:rsid w:val="002E7CAF"/>
    <w:rsid w:val="003012F8"/>
    <w:rsid w:val="00313C00"/>
    <w:rsid w:val="00313C77"/>
    <w:rsid w:val="00322D94"/>
    <w:rsid w:val="003245E6"/>
    <w:rsid w:val="00335D2A"/>
    <w:rsid w:val="003367CA"/>
    <w:rsid w:val="0034678F"/>
    <w:rsid w:val="00363955"/>
    <w:rsid w:val="0036692F"/>
    <w:rsid w:val="00367BDF"/>
    <w:rsid w:val="003810ED"/>
    <w:rsid w:val="00382C0E"/>
    <w:rsid w:val="00384396"/>
    <w:rsid w:val="0038484B"/>
    <w:rsid w:val="0038487C"/>
    <w:rsid w:val="00384986"/>
    <w:rsid w:val="00386D66"/>
    <w:rsid w:val="00391A6E"/>
    <w:rsid w:val="003B51C4"/>
    <w:rsid w:val="003C2150"/>
    <w:rsid w:val="003C50D3"/>
    <w:rsid w:val="00411F55"/>
    <w:rsid w:val="0043523E"/>
    <w:rsid w:val="00456B46"/>
    <w:rsid w:val="00463079"/>
    <w:rsid w:val="00483427"/>
    <w:rsid w:val="0048674D"/>
    <w:rsid w:val="00494865"/>
    <w:rsid w:val="00495CF1"/>
    <w:rsid w:val="004E612C"/>
    <w:rsid w:val="00524E3C"/>
    <w:rsid w:val="00525657"/>
    <w:rsid w:val="00526002"/>
    <w:rsid w:val="00533D49"/>
    <w:rsid w:val="00541E77"/>
    <w:rsid w:val="00542B65"/>
    <w:rsid w:val="00567D35"/>
    <w:rsid w:val="00573FD3"/>
    <w:rsid w:val="00576739"/>
    <w:rsid w:val="0058526E"/>
    <w:rsid w:val="0059065E"/>
    <w:rsid w:val="005965CF"/>
    <w:rsid w:val="00597AC4"/>
    <w:rsid w:val="005A522C"/>
    <w:rsid w:val="005B3020"/>
    <w:rsid w:val="005B3E89"/>
    <w:rsid w:val="005C0538"/>
    <w:rsid w:val="005C1B24"/>
    <w:rsid w:val="005D1E81"/>
    <w:rsid w:val="005E1805"/>
    <w:rsid w:val="005E31C7"/>
    <w:rsid w:val="005E5D03"/>
    <w:rsid w:val="00602A02"/>
    <w:rsid w:val="006055F4"/>
    <w:rsid w:val="006369DA"/>
    <w:rsid w:val="00656333"/>
    <w:rsid w:val="0066326B"/>
    <w:rsid w:val="00670B64"/>
    <w:rsid w:val="00674085"/>
    <w:rsid w:val="00695C42"/>
    <w:rsid w:val="006C3566"/>
    <w:rsid w:val="006D3270"/>
    <w:rsid w:val="006E6451"/>
    <w:rsid w:val="006F0410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44622"/>
    <w:rsid w:val="00784236"/>
    <w:rsid w:val="00786B2F"/>
    <w:rsid w:val="007A1EF6"/>
    <w:rsid w:val="007A369E"/>
    <w:rsid w:val="007A5143"/>
    <w:rsid w:val="007B4978"/>
    <w:rsid w:val="007D0166"/>
    <w:rsid w:val="007F7E19"/>
    <w:rsid w:val="00822FD0"/>
    <w:rsid w:val="00843353"/>
    <w:rsid w:val="00850ED2"/>
    <w:rsid w:val="0086594A"/>
    <w:rsid w:val="0087262D"/>
    <w:rsid w:val="00875826"/>
    <w:rsid w:val="008A2553"/>
    <w:rsid w:val="008C3BDB"/>
    <w:rsid w:val="008D3515"/>
    <w:rsid w:val="008E0E29"/>
    <w:rsid w:val="008E3144"/>
    <w:rsid w:val="008E7C3A"/>
    <w:rsid w:val="008F2AF5"/>
    <w:rsid w:val="008F7EA5"/>
    <w:rsid w:val="0092452D"/>
    <w:rsid w:val="00937563"/>
    <w:rsid w:val="00942478"/>
    <w:rsid w:val="009554A9"/>
    <w:rsid w:val="0095731E"/>
    <w:rsid w:val="00961005"/>
    <w:rsid w:val="00965137"/>
    <w:rsid w:val="00986499"/>
    <w:rsid w:val="00995842"/>
    <w:rsid w:val="009A011D"/>
    <w:rsid w:val="009A0611"/>
    <w:rsid w:val="009A3D98"/>
    <w:rsid w:val="009A605F"/>
    <w:rsid w:val="009B10EC"/>
    <w:rsid w:val="009B41E8"/>
    <w:rsid w:val="009B5179"/>
    <w:rsid w:val="009B5BE8"/>
    <w:rsid w:val="009C2C3D"/>
    <w:rsid w:val="009D1405"/>
    <w:rsid w:val="009D7510"/>
    <w:rsid w:val="009E4734"/>
    <w:rsid w:val="009F608D"/>
    <w:rsid w:val="009F6C8B"/>
    <w:rsid w:val="00A0374A"/>
    <w:rsid w:val="00A0761B"/>
    <w:rsid w:val="00A10120"/>
    <w:rsid w:val="00A105F4"/>
    <w:rsid w:val="00A34B26"/>
    <w:rsid w:val="00A427B3"/>
    <w:rsid w:val="00A45772"/>
    <w:rsid w:val="00A65BF4"/>
    <w:rsid w:val="00A70E60"/>
    <w:rsid w:val="00A8324F"/>
    <w:rsid w:val="00A851AE"/>
    <w:rsid w:val="00A94B7C"/>
    <w:rsid w:val="00AB20C3"/>
    <w:rsid w:val="00AB5BDA"/>
    <w:rsid w:val="00AB728F"/>
    <w:rsid w:val="00AB791E"/>
    <w:rsid w:val="00AC5703"/>
    <w:rsid w:val="00AD0E2A"/>
    <w:rsid w:val="00AD213D"/>
    <w:rsid w:val="00B20264"/>
    <w:rsid w:val="00B20E1A"/>
    <w:rsid w:val="00B2641F"/>
    <w:rsid w:val="00B2712A"/>
    <w:rsid w:val="00B528D2"/>
    <w:rsid w:val="00B55938"/>
    <w:rsid w:val="00B67C58"/>
    <w:rsid w:val="00B725F1"/>
    <w:rsid w:val="00B76FB4"/>
    <w:rsid w:val="00B77A38"/>
    <w:rsid w:val="00B80411"/>
    <w:rsid w:val="00BB740B"/>
    <w:rsid w:val="00BC3506"/>
    <w:rsid w:val="00BE37E4"/>
    <w:rsid w:val="00BE75CE"/>
    <w:rsid w:val="00C4260D"/>
    <w:rsid w:val="00C56F1F"/>
    <w:rsid w:val="00C73DB8"/>
    <w:rsid w:val="00C75285"/>
    <w:rsid w:val="00C86A10"/>
    <w:rsid w:val="00CA60E8"/>
    <w:rsid w:val="00CC4027"/>
    <w:rsid w:val="00CD4929"/>
    <w:rsid w:val="00CE577E"/>
    <w:rsid w:val="00D00048"/>
    <w:rsid w:val="00D21E13"/>
    <w:rsid w:val="00D237C0"/>
    <w:rsid w:val="00D24FA6"/>
    <w:rsid w:val="00D3383F"/>
    <w:rsid w:val="00D36EC9"/>
    <w:rsid w:val="00D60594"/>
    <w:rsid w:val="00D61106"/>
    <w:rsid w:val="00D623FB"/>
    <w:rsid w:val="00D62D67"/>
    <w:rsid w:val="00D6553D"/>
    <w:rsid w:val="00D75403"/>
    <w:rsid w:val="00D90B1D"/>
    <w:rsid w:val="00DB718D"/>
    <w:rsid w:val="00DC28F1"/>
    <w:rsid w:val="00E04B0E"/>
    <w:rsid w:val="00E108FB"/>
    <w:rsid w:val="00E13D1C"/>
    <w:rsid w:val="00E13F30"/>
    <w:rsid w:val="00E17053"/>
    <w:rsid w:val="00E272AE"/>
    <w:rsid w:val="00E325C2"/>
    <w:rsid w:val="00E32EC0"/>
    <w:rsid w:val="00E337F2"/>
    <w:rsid w:val="00E456ED"/>
    <w:rsid w:val="00E4620A"/>
    <w:rsid w:val="00E46BF4"/>
    <w:rsid w:val="00E6075E"/>
    <w:rsid w:val="00EB0AAB"/>
    <w:rsid w:val="00EC015C"/>
    <w:rsid w:val="00EC4C37"/>
    <w:rsid w:val="00EC6BF1"/>
    <w:rsid w:val="00ED65FA"/>
    <w:rsid w:val="00EE2B0C"/>
    <w:rsid w:val="00EF6334"/>
    <w:rsid w:val="00F13A03"/>
    <w:rsid w:val="00F42F1F"/>
    <w:rsid w:val="00F53D26"/>
    <w:rsid w:val="00F53F9E"/>
    <w:rsid w:val="00F541B2"/>
    <w:rsid w:val="00F6262A"/>
    <w:rsid w:val="00F65C84"/>
    <w:rsid w:val="00F93220"/>
    <w:rsid w:val="00FA3D50"/>
    <w:rsid w:val="00FC3E79"/>
    <w:rsid w:val="00FC485E"/>
    <w:rsid w:val="00FE445A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redniasiatka1akcent5">
    <w:name w:val="Medium Grid 1 Accent 5"/>
    <w:basedOn w:val="Standardowy"/>
    <w:uiPriority w:val="67"/>
    <w:rsid w:val="002411EC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872E-0989-486E-9975-36EB56DC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Liczby naturalne, znak więszkości, znak mniejszości</cp:keywords>
  <cp:lastModifiedBy>Ania</cp:lastModifiedBy>
  <cp:revision>3</cp:revision>
  <cp:lastPrinted>2013-08-29T22:36:00Z</cp:lastPrinted>
  <dcterms:created xsi:type="dcterms:W3CDTF">2013-08-29T22:36:00Z</dcterms:created>
  <dcterms:modified xsi:type="dcterms:W3CDTF">2013-08-29T22:36:00Z</dcterms:modified>
</cp:coreProperties>
</file>